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波谱学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波谱学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宿树兰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张芳/刘春美/潘自皓/吴沁航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宿树兰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张芳/刘春美/潘自皓/吴沁航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张秀琴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